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5AC20" w14:textId="77777777" w:rsidR="00866679" w:rsidRDefault="00866679" w:rsidP="009922DE">
      <w:pPr>
        <w:shd w:val="clear" w:color="auto" w:fill="FFFFFF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</w:p>
    <w:p w14:paraId="15C3EB12" w14:textId="4EBC44BB" w:rsidR="009922DE" w:rsidRPr="000452AC" w:rsidRDefault="006C7B29" w:rsidP="009922DE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6"/>
          <w:sz w:val="22"/>
          <w:szCs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Załącznik nr </w:t>
      </w:r>
      <w:r w:rsidR="009D16D4">
        <w:rPr>
          <w:rFonts w:ascii="Verdana" w:eastAsia="Times New Roman" w:hAnsi="Verdana" w:cs="Calibri"/>
          <w:b/>
          <w:color w:val="auto"/>
          <w:sz w:val="22"/>
          <w:lang w:val="pl-PL"/>
        </w:rPr>
        <w:t>9</w:t>
      </w: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 xml:space="preserve"> do SWZ</w:t>
      </w: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 xml:space="preserve"> – </w:t>
      </w:r>
      <w:r w:rsidR="00726F4A" w:rsidRPr="00726F4A">
        <w:rPr>
          <w:rFonts w:ascii="Verdana" w:eastAsia="Times New Roman" w:hAnsi="Verdana" w:cs="Calibri"/>
          <w:b/>
          <w:bCs/>
          <w:color w:val="auto"/>
          <w:sz w:val="22"/>
          <w:lang w:val="pl-PL"/>
        </w:rPr>
        <w:t xml:space="preserve">Oświadczenie </w:t>
      </w:r>
      <w:r w:rsidR="009635BF" w:rsidRPr="009D16D4">
        <w:rPr>
          <w:rFonts w:ascii="Arial" w:hAnsi="Arial" w:cs="Arial"/>
          <w:b/>
          <w:lang w:val="pl-PL"/>
        </w:rPr>
        <w:t>o podziale obowiązków w trakcie realizacji zamówienia</w:t>
      </w:r>
    </w:p>
    <w:p w14:paraId="40CEE422" w14:textId="77777777" w:rsidR="00CA476A" w:rsidRDefault="00CA476A" w:rsidP="009922DE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49A0362D" w14:textId="07DD196B" w:rsidR="006C7B29" w:rsidRPr="000452AC" w:rsidRDefault="006C7B29" w:rsidP="006C7B29">
      <w:pPr>
        <w:shd w:val="clear" w:color="auto" w:fill="FFFFFF"/>
        <w:tabs>
          <w:tab w:val="left" w:pos="-196"/>
        </w:tabs>
        <w:ind w:left="567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>ZAMAWIAJĄCY:</w:t>
      </w:r>
    </w:p>
    <w:p w14:paraId="224B37FD" w14:textId="77777777" w:rsidR="006C7B29" w:rsidRPr="000452AC" w:rsidRDefault="006C7B29" w:rsidP="006C7B2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Gmina Andrespol</w:t>
      </w:r>
    </w:p>
    <w:p w14:paraId="3AAF9E02" w14:textId="77777777" w:rsidR="006C7B29" w:rsidRPr="000452AC" w:rsidRDefault="006C7B29" w:rsidP="006C7B2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z siedzibą w Andrespolu</w:t>
      </w:r>
    </w:p>
    <w:p w14:paraId="7E4D75EF" w14:textId="77777777" w:rsidR="006C7B29" w:rsidRPr="000452AC" w:rsidRDefault="006C7B29" w:rsidP="006C7B29">
      <w:pPr>
        <w:shd w:val="clear" w:color="auto" w:fill="FFFFFF"/>
        <w:ind w:left="5670"/>
        <w:jc w:val="both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 xml:space="preserve">ul. </w:t>
      </w:r>
      <w:proofErr w:type="spellStart"/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Rokicińska</w:t>
      </w:r>
      <w:proofErr w:type="spellEnd"/>
      <w:r w:rsidRPr="000452AC">
        <w:rPr>
          <w:rFonts w:ascii="Verdana" w:eastAsia="Times New Roman" w:hAnsi="Verdana" w:cs="Calibri"/>
          <w:color w:val="auto"/>
          <w:sz w:val="22"/>
          <w:lang w:val="pl-PL"/>
        </w:rPr>
        <w:t xml:space="preserve"> 126</w:t>
      </w:r>
    </w:p>
    <w:p w14:paraId="7CB24F67" w14:textId="6B37F820" w:rsidR="006C7B29" w:rsidRDefault="006C7B29" w:rsidP="00C037C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color w:val="auto"/>
          <w:sz w:val="22"/>
          <w:lang w:val="pl-PL"/>
        </w:rPr>
        <w:t>95-020 Andrespol</w:t>
      </w:r>
    </w:p>
    <w:p w14:paraId="70744260" w14:textId="77777777" w:rsidR="007A705D" w:rsidRPr="000452AC" w:rsidRDefault="007A705D" w:rsidP="007A705D">
      <w:pPr>
        <w:shd w:val="clear" w:color="auto" w:fill="FFFFFF"/>
        <w:snapToGrid w:val="0"/>
        <w:rPr>
          <w:rFonts w:ascii="Verdana" w:eastAsia="Times New Roman" w:hAnsi="Verdana" w:cs="Arial"/>
          <w:color w:val="auto"/>
          <w:lang w:val="pl-PL" w:eastAsia="ar-SA" w:bidi="ar-SA"/>
        </w:rPr>
      </w:pPr>
    </w:p>
    <w:p w14:paraId="1059F766" w14:textId="69FEF066" w:rsidR="009D16D4" w:rsidRPr="009635BF" w:rsidRDefault="009D16D4" w:rsidP="00E805F1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/>
          <w:b/>
          <w:sz w:val="32"/>
          <w:lang w:val="pl-PL"/>
        </w:rPr>
      </w:pPr>
      <w:r w:rsidRPr="009635BF">
        <w:rPr>
          <w:rFonts w:ascii="Arial" w:hAnsi="Arial"/>
          <w:b/>
          <w:sz w:val="32"/>
          <w:lang w:val="pl-PL"/>
        </w:rPr>
        <w:t>Oświadczenie</w:t>
      </w:r>
    </w:p>
    <w:p w14:paraId="6674B535" w14:textId="77777777" w:rsidR="009D16D4" w:rsidRPr="009D16D4" w:rsidRDefault="009D16D4" w:rsidP="009D16D4">
      <w:pPr>
        <w:pBdr>
          <w:top w:val="thinThickThinMediumGap" w:sz="24" w:space="6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before="240" w:beforeAutospacing="1" w:after="240" w:afterAutospacing="1"/>
        <w:ind w:right="-1"/>
        <w:jc w:val="center"/>
        <w:rPr>
          <w:rFonts w:ascii="Arial" w:hAnsi="Arial" w:cs="Arial"/>
          <w:b/>
          <w:lang w:val="pl-PL"/>
        </w:rPr>
      </w:pPr>
      <w:bookmarkStart w:id="0" w:name="_Hlk69037235"/>
      <w:r w:rsidRPr="009D16D4">
        <w:rPr>
          <w:rFonts w:ascii="Arial" w:hAnsi="Arial" w:cs="Arial"/>
          <w:b/>
          <w:lang w:val="pl-PL"/>
        </w:rPr>
        <w:t>o podziale obowiązków w trakcie realizacji zamówienia</w:t>
      </w:r>
      <w:bookmarkEnd w:id="0"/>
      <w:r w:rsidRPr="009D16D4">
        <w:rPr>
          <w:rFonts w:ascii="Arial" w:hAnsi="Arial" w:cs="Arial"/>
          <w:b/>
          <w:lang w:val="pl-PL"/>
        </w:rPr>
        <w:t xml:space="preserve"> (dotyczy podmiotów wspólnie ubiegających się o udzielenie zamówienia)</w:t>
      </w:r>
    </w:p>
    <w:p w14:paraId="19D47F22" w14:textId="77777777" w:rsidR="00F637F4" w:rsidRDefault="00F637F4" w:rsidP="00F637F4">
      <w:pPr>
        <w:pStyle w:val="ARTartustawynprozporzdzenia"/>
        <w:keepNext/>
        <w:spacing w:line="276" w:lineRule="auto"/>
        <w:contextualSpacing/>
        <w:rPr>
          <w:rFonts w:ascii="Verdana" w:eastAsia="Times" w:hAnsi="Verdana" w:cs="Calibri"/>
          <w:b/>
          <w:bCs/>
          <w:sz w:val="22"/>
          <w:szCs w:val="22"/>
        </w:rPr>
      </w:pPr>
      <w:r w:rsidRPr="004D04E9">
        <w:rPr>
          <w:rFonts w:ascii="Verdana" w:eastAsia="Times" w:hAnsi="Verdana" w:cs="Calibri"/>
          <w:b/>
          <w:bCs/>
          <w:sz w:val="22"/>
          <w:szCs w:val="22"/>
        </w:rPr>
        <w:t xml:space="preserve">Zgodnie z obowiązkiem wynikającym z art. 117 ust. 4 ustawy </w:t>
      </w:r>
      <w:proofErr w:type="spellStart"/>
      <w:proofErr w:type="gramStart"/>
      <w:r w:rsidRPr="004D04E9">
        <w:rPr>
          <w:rFonts w:ascii="Verdana" w:eastAsia="Times" w:hAnsi="Verdana" w:cs="Calibri"/>
          <w:b/>
          <w:bCs/>
          <w:sz w:val="22"/>
          <w:szCs w:val="22"/>
        </w:rPr>
        <w:t>Pzp</w:t>
      </w:r>
      <w:proofErr w:type="spellEnd"/>
      <w:r w:rsidRPr="004D04E9">
        <w:rPr>
          <w:rFonts w:ascii="Verdana" w:eastAsia="Times" w:hAnsi="Verdana" w:cs="Calibri"/>
          <w:b/>
          <w:bCs/>
          <w:sz w:val="22"/>
          <w:szCs w:val="22"/>
        </w:rPr>
        <w:t>,</w:t>
      </w:r>
      <w:proofErr w:type="gramEnd"/>
      <w:r w:rsidRPr="004D04E9">
        <w:rPr>
          <w:rFonts w:ascii="Verdana" w:eastAsia="Times" w:hAnsi="Verdana" w:cs="Calibri"/>
          <w:b/>
          <w:bCs/>
          <w:sz w:val="22"/>
          <w:szCs w:val="22"/>
        </w:rPr>
        <w:t xml:space="preserve"> jako wykonawcy składający ofertę wspólną (konsorcjum*/spółka cywilna*) w składzie:</w:t>
      </w:r>
    </w:p>
    <w:p w14:paraId="081DF127" w14:textId="77777777" w:rsidR="00F637F4" w:rsidRDefault="00F637F4" w:rsidP="00F637F4">
      <w:pPr>
        <w:pStyle w:val="ARTartustawynprozporzdzenia"/>
        <w:keepNext/>
        <w:spacing w:line="276" w:lineRule="auto"/>
        <w:contextualSpacing/>
        <w:jc w:val="center"/>
        <w:rPr>
          <w:rFonts w:ascii="Verdana" w:eastAsia="Times" w:hAnsi="Verdana" w:cs="Calibri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3227"/>
        <w:gridCol w:w="3196"/>
        <w:gridCol w:w="2125"/>
      </w:tblGrid>
      <w:tr w:rsidR="00F637F4" w:rsidRPr="004D04E9" w14:paraId="48F2B93E" w14:textId="77777777" w:rsidTr="00846459">
        <w:trPr>
          <w:cantSplit/>
          <w:trHeight w:val="59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28AD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proofErr w:type="spellStart"/>
            <w:r w:rsidRPr="004D04E9">
              <w:rPr>
                <w:rFonts w:ascii="Verdana" w:hAnsi="Verdana" w:cs="Arial"/>
                <w:b/>
                <w:sz w:val="22"/>
                <w:szCs w:val="22"/>
              </w:rPr>
              <w:t>Lp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A67EF" w14:textId="175506A2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 xml:space="preserve">Nazwa(y) </w:t>
            </w:r>
            <w:proofErr w:type="spellStart"/>
            <w:r w:rsidR="006E4DA5">
              <w:rPr>
                <w:rFonts w:ascii="Verdana" w:hAnsi="Verdana" w:cs="Arial"/>
                <w:b/>
                <w:sz w:val="22"/>
                <w:szCs w:val="22"/>
              </w:rPr>
              <w:t>w</w:t>
            </w:r>
            <w:r w:rsidRPr="004D04E9">
              <w:rPr>
                <w:rFonts w:ascii="Verdana" w:hAnsi="Verdana" w:cs="Arial"/>
                <w:b/>
                <w:sz w:val="22"/>
                <w:szCs w:val="22"/>
              </w:rPr>
              <w:t>ykonawcy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(</w:t>
            </w:r>
            <w:proofErr w:type="spellStart"/>
            <w:r w:rsidRPr="004D04E9">
              <w:rPr>
                <w:rFonts w:ascii="Verdana" w:hAnsi="Verdana" w:cs="Arial"/>
                <w:b/>
                <w:sz w:val="22"/>
                <w:szCs w:val="22"/>
              </w:rPr>
              <w:t>ów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3C08" w14:textId="0977464A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 xml:space="preserve">Adres(y) </w:t>
            </w:r>
            <w:proofErr w:type="spellStart"/>
            <w:r w:rsidR="006E4DA5">
              <w:rPr>
                <w:rFonts w:ascii="Verdana" w:hAnsi="Verdana" w:cs="Arial"/>
                <w:b/>
                <w:sz w:val="22"/>
                <w:szCs w:val="22"/>
              </w:rPr>
              <w:t>w</w:t>
            </w:r>
            <w:r w:rsidRPr="004D04E9">
              <w:rPr>
                <w:rFonts w:ascii="Verdana" w:hAnsi="Verdana" w:cs="Arial"/>
                <w:b/>
                <w:sz w:val="22"/>
                <w:szCs w:val="22"/>
              </w:rPr>
              <w:t>ykonawcy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(</w:t>
            </w:r>
            <w:proofErr w:type="spellStart"/>
            <w:r w:rsidRPr="004D04E9">
              <w:rPr>
                <w:rFonts w:ascii="Verdana" w:hAnsi="Verdana" w:cs="Arial"/>
                <w:b/>
                <w:sz w:val="22"/>
                <w:szCs w:val="22"/>
              </w:rPr>
              <w:t>ów</w:t>
            </w:r>
            <w:proofErr w:type="spellEnd"/>
            <w:r w:rsidRPr="004D04E9">
              <w:rPr>
                <w:rFonts w:ascii="Verdana" w:hAnsi="Verdana" w:cs="Arial"/>
                <w:b/>
                <w:sz w:val="22"/>
                <w:szCs w:val="22"/>
              </w:rPr>
              <w:t>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AA4A" w14:textId="77777777" w:rsidR="00F637F4" w:rsidRPr="004D04E9" w:rsidRDefault="00F637F4" w:rsidP="00846459">
            <w:pPr>
              <w:jc w:val="center"/>
              <w:rPr>
                <w:rFonts w:ascii="Verdana" w:hAnsi="Verdana" w:cs="Arial"/>
                <w:b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sz w:val="22"/>
                <w:szCs w:val="22"/>
              </w:rPr>
              <w:t>NIP</w:t>
            </w:r>
          </w:p>
        </w:tc>
      </w:tr>
      <w:tr w:rsidR="00F637F4" w:rsidRPr="004D04E9" w14:paraId="2ECA0349" w14:textId="77777777" w:rsidTr="0084645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49A1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719E" w14:textId="77777777" w:rsidR="00F637F4" w:rsidRPr="004D04E9" w:rsidRDefault="00F637F4" w:rsidP="00846459">
            <w:pPr>
              <w:spacing w:line="480" w:lineRule="auto"/>
              <w:jc w:val="right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82DA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D7D6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  <w:tr w:rsidR="00F637F4" w:rsidRPr="004D04E9" w14:paraId="67EBF923" w14:textId="77777777" w:rsidTr="00846459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D97E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85AD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FB96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9D1C" w14:textId="77777777" w:rsidR="00F637F4" w:rsidRPr="004D04E9" w:rsidRDefault="00F637F4" w:rsidP="00846459">
            <w:pPr>
              <w:spacing w:line="480" w:lineRule="auto"/>
              <w:rPr>
                <w:rFonts w:ascii="Verdana" w:hAnsi="Verdana" w:cs="Arial"/>
                <w:b/>
                <w:sz w:val="22"/>
                <w:szCs w:val="22"/>
              </w:rPr>
            </w:pPr>
          </w:p>
        </w:tc>
      </w:tr>
    </w:tbl>
    <w:p w14:paraId="62C195DE" w14:textId="77777777" w:rsidR="00F637F4" w:rsidRPr="004D04E9" w:rsidRDefault="00F637F4" w:rsidP="00F637F4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b/>
          <w:bCs/>
          <w:sz w:val="22"/>
          <w:szCs w:val="22"/>
        </w:rPr>
      </w:pPr>
    </w:p>
    <w:p w14:paraId="379F63E7" w14:textId="7E70B716" w:rsidR="00F637F4" w:rsidRPr="00EA4934" w:rsidRDefault="000652C2" w:rsidP="000652C2">
      <w:pPr>
        <w:pStyle w:val="ARTartustawynprozporzdzenia"/>
        <w:keepNext/>
        <w:spacing w:line="276" w:lineRule="auto"/>
        <w:ind w:firstLine="0"/>
        <w:contextualSpacing/>
        <w:rPr>
          <w:rFonts w:ascii="Verdana" w:hAnsi="Verdana" w:cs="Calibri"/>
          <w:sz w:val="22"/>
          <w:szCs w:val="22"/>
        </w:rPr>
      </w:pPr>
      <w:r>
        <w:rPr>
          <w:rFonts w:ascii="Verdana" w:eastAsia="Times" w:hAnsi="Verdana" w:cs="Calibri"/>
          <w:sz w:val="22"/>
          <w:szCs w:val="22"/>
        </w:rPr>
        <w:t>O</w:t>
      </w:r>
      <w:r w:rsidR="00F637F4" w:rsidRPr="004D04E9">
        <w:rPr>
          <w:rFonts w:ascii="Verdana" w:eastAsia="Times" w:hAnsi="Verdana" w:cs="Calibri"/>
          <w:sz w:val="22"/>
          <w:szCs w:val="22"/>
        </w:rPr>
        <w:t>świadczam(-y), że przystępując do postępowania o udzielenie zamówienia publicznego pn.</w:t>
      </w:r>
      <w:r w:rsidR="00F637F4" w:rsidRPr="004D04E9">
        <w:rPr>
          <w:rFonts w:ascii="Verdana" w:eastAsia="Times" w:hAnsi="Verdana" w:cs="Calibri"/>
          <w:b/>
          <w:bCs/>
          <w:sz w:val="22"/>
          <w:szCs w:val="22"/>
        </w:rPr>
        <w:t xml:space="preserve"> </w:t>
      </w:r>
      <w:r w:rsidR="00505A83" w:rsidRPr="00505A83">
        <w:rPr>
          <w:rFonts w:ascii="Verdana" w:eastAsia="Times" w:hAnsi="Verdana" w:cs="Calibri"/>
          <w:b/>
          <w:bCs/>
          <w:sz w:val="22"/>
          <w:szCs w:val="22"/>
        </w:rPr>
        <w:t>Przebudowa i rozbudowa Gminnego Ośrodka Kultury - etap II – SALA WIDOWISKOWA</w:t>
      </w:r>
      <w:r w:rsidR="00EA4934" w:rsidRPr="00EA4934">
        <w:rPr>
          <w:rFonts w:ascii="Verdana" w:eastAsia="Times" w:hAnsi="Verdana" w:cs="Calibri"/>
          <w:b/>
          <w:bCs/>
          <w:sz w:val="22"/>
          <w:szCs w:val="22"/>
        </w:rPr>
        <w:t>,</w:t>
      </w:r>
      <w:r w:rsidR="00EA4934">
        <w:rPr>
          <w:rFonts w:ascii="Verdana" w:hAnsi="Verdana" w:cs="Calibri"/>
          <w:sz w:val="22"/>
          <w:szCs w:val="22"/>
        </w:rPr>
        <w:t xml:space="preserve"> </w:t>
      </w:r>
      <w:r w:rsidR="00F637F4" w:rsidRPr="00A23332">
        <w:rPr>
          <w:rFonts w:ascii="Verdana" w:hAnsi="Verdana" w:cs="Calibri"/>
          <w:sz w:val="22"/>
          <w:szCs w:val="22"/>
        </w:rPr>
        <w:t>wyszczególnione poniżej roboty budowlane/dostawy/usługi</w:t>
      </w:r>
      <w:r w:rsidR="00F637F4">
        <w:rPr>
          <w:rFonts w:ascii="Verdana" w:hAnsi="Verdana" w:cs="Calibri"/>
          <w:sz w:val="22"/>
          <w:szCs w:val="22"/>
        </w:rPr>
        <w:t>*</w:t>
      </w:r>
      <w:r w:rsidR="00F637F4" w:rsidRPr="00A23332">
        <w:rPr>
          <w:rFonts w:ascii="Verdana" w:hAnsi="Verdana" w:cs="Calibri"/>
          <w:sz w:val="22"/>
          <w:szCs w:val="22"/>
        </w:rPr>
        <w:t xml:space="preserve"> zostaną zrealizowane przez wskazanych </w:t>
      </w:r>
      <w:r w:rsidR="006E4DA5">
        <w:rPr>
          <w:rFonts w:ascii="Verdana" w:hAnsi="Verdana" w:cs="Calibri"/>
          <w:sz w:val="22"/>
          <w:szCs w:val="22"/>
        </w:rPr>
        <w:t>w</w:t>
      </w:r>
      <w:r w:rsidR="00F637F4" w:rsidRPr="00A23332">
        <w:rPr>
          <w:rFonts w:ascii="Verdana" w:hAnsi="Verdana" w:cs="Calibri"/>
          <w:sz w:val="22"/>
          <w:szCs w:val="22"/>
        </w:rPr>
        <w:t>ykonawców:</w:t>
      </w:r>
    </w:p>
    <w:p w14:paraId="3CACB5E2" w14:textId="77777777" w:rsidR="00F637F4" w:rsidRPr="00F637F4" w:rsidRDefault="00F637F4" w:rsidP="00F637F4">
      <w:pPr>
        <w:rPr>
          <w:rFonts w:ascii="Verdana" w:eastAsia="Calibri" w:hAnsi="Verdana" w:cs="Calibri"/>
          <w:sz w:val="22"/>
          <w:szCs w:val="22"/>
          <w:lang w:val="pl-PL"/>
        </w:rPr>
      </w:pPr>
    </w:p>
    <w:p w14:paraId="48CA63A9" w14:textId="77777777" w:rsidR="00F637F4" w:rsidRPr="00A23332" w:rsidRDefault="00F637F4" w:rsidP="00F637F4">
      <w:pPr>
        <w:pStyle w:val="Akapitzlist"/>
        <w:widowControl/>
        <w:numPr>
          <w:ilvl w:val="0"/>
          <w:numId w:val="42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/>
        <w:textAlignment w:val="baseline"/>
        <w:rPr>
          <w:rFonts w:ascii="Verdana" w:hAnsi="Verdana" w:cs="Calibri"/>
          <w:sz w:val="22"/>
          <w:szCs w:val="22"/>
        </w:rPr>
      </w:pPr>
      <w:bookmarkStart w:id="1" w:name="_Hlk174435116"/>
      <w:proofErr w:type="spellStart"/>
      <w:r w:rsidRPr="00A23332">
        <w:rPr>
          <w:rFonts w:ascii="Verdana" w:hAnsi="Verdana" w:cs="Calibri"/>
          <w:sz w:val="22"/>
          <w:szCs w:val="22"/>
        </w:rPr>
        <w:t>Wykonawca</w:t>
      </w:r>
      <w:proofErr w:type="spellEnd"/>
      <w:r w:rsidRPr="00A23332">
        <w:rPr>
          <w:rFonts w:ascii="Verdana" w:hAnsi="Verdana" w:cs="Calibri"/>
          <w:sz w:val="22"/>
          <w:szCs w:val="22"/>
        </w:rPr>
        <w:t xml:space="preserve"> ……………………………………………………………….…………….</w:t>
      </w:r>
    </w:p>
    <w:p w14:paraId="175E2BF4" w14:textId="1A984ED9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i/>
          <w:iCs/>
          <w:sz w:val="16"/>
          <w:szCs w:val="16"/>
          <w:lang w:val="pl-PL"/>
        </w:rPr>
      </w:pP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      (wskazać nazwę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ykonawcy lub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ykonawców w ramach konsorcjum/ spółki cywilnej, składający ofertę) </w:t>
      </w:r>
    </w:p>
    <w:p w14:paraId="12C8F627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</w:p>
    <w:p w14:paraId="4297E6B9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  <w:r w:rsidRPr="00F637F4">
        <w:rPr>
          <w:rFonts w:ascii="Verdana" w:hAnsi="Verdana" w:cs="Calibri"/>
          <w:sz w:val="22"/>
          <w:szCs w:val="22"/>
          <w:lang w:val="pl-PL"/>
        </w:rPr>
        <w:t xml:space="preserve">    wykona następujące roboty budowlane/usługi/dostawy* </w:t>
      </w:r>
      <w:r w:rsidRPr="00F637F4">
        <w:rPr>
          <w:rFonts w:ascii="Verdana" w:hAnsi="Verdana" w:cs="Calibri"/>
          <w:sz w:val="16"/>
          <w:szCs w:val="16"/>
          <w:lang w:val="pl-PL"/>
        </w:rPr>
        <w:t>(wskazać zakres)</w:t>
      </w:r>
      <w:r w:rsidRPr="00F637F4">
        <w:rPr>
          <w:rFonts w:ascii="Verdana" w:hAnsi="Verdana" w:cs="Calibri"/>
          <w:sz w:val="22"/>
          <w:szCs w:val="22"/>
          <w:lang w:val="pl-PL"/>
        </w:rPr>
        <w:t xml:space="preserve"> w ramach realizacji zamówienia:</w:t>
      </w:r>
    </w:p>
    <w:p w14:paraId="587B15A8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1)  ………………………………………….………………..</w:t>
      </w:r>
    </w:p>
    <w:p w14:paraId="04FAAEB1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2)  …………………………………………………………...</w:t>
      </w:r>
    </w:p>
    <w:bookmarkEnd w:id="1"/>
    <w:p w14:paraId="200C7BEB" w14:textId="77777777" w:rsidR="00F637F4" w:rsidRPr="00A23332" w:rsidRDefault="00F637F4" w:rsidP="00F637F4">
      <w:pPr>
        <w:rPr>
          <w:rFonts w:ascii="Verdana" w:hAnsi="Verdana" w:cs="Calibri"/>
          <w:sz w:val="22"/>
          <w:szCs w:val="22"/>
        </w:rPr>
      </w:pPr>
    </w:p>
    <w:p w14:paraId="19FAA204" w14:textId="77777777" w:rsidR="00F637F4" w:rsidRPr="00A23332" w:rsidRDefault="00F637F4" w:rsidP="00F637F4">
      <w:pPr>
        <w:pStyle w:val="Akapitzlist"/>
        <w:widowControl/>
        <w:numPr>
          <w:ilvl w:val="0"/>
          <w:numId w:val="42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/>
        <w:textAlignment w:val="baseline"/>
        <w:rPr>
          <w:rFonts w:ascii="Verdana" w:hAnsi="Verdana" w:cs="Calibri"/>
          <w:sz w:val="22"/>
          <w:szCs w:val="22"/>
        </w:rPr>
      </w:pPr>
      <w:proofErr w:type="spellStart"/>
      <w:r w:rsidRPr="00A23332">
        <w:rPr>
          <w:rFonts w:ascii="Verdana" w:hAnsi="Verdana" w:cs="Calibri"/>
          <w:sz w:val="22"/>
          <w:szCs w:val="22"/>
        </w:rPr>
        <w:t>Wykonawca</w:t>
      </w:r>
      <w:proofErr w:type="spellEnd"/>
      <w:r w:rsidRPr="00A23332">
        <w:rPr>
          <w:rFonts w:ascii="Verdana" w:hAnsi="Verdana" w:cs="Calibri"/>
          <w:sz w:val="22"/>
          <w:szCs w:val="22"/>
        </w:rPr>
        <w:t xml:space="preserve"> ……………………………………………………………….…………….</w:t>
      </w:r>
    </w:p>
    <w:p w14:paraId="3F263D68" w14:textId="460A45BE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i/>
          <w:iCs/>
          <w:sz w:val="16"/>
          <w:szCs w:val="16"/>
          <w:lang w:val="pl-PL"/>
        </w:rPr>
      </w:pP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      (wskazać nazwę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ykonawcy lub </w:t>
      </w:r>
      <w:r w:rsidR="006E4DA5">
        <w:rPr>
          <w:rFonts w:ascii="Verdana" w:hAnsi="Verdana" w:cs="Calibri"/>
          <w:i/>
          <w:iCs/>
          <w:sz w:val="16"/>
          <w:szCs w:val="16"/>
          <w:lang w:val="pl-PL"/>
        </w:rPr>
        <w:t>w</w:t>
      </w:r>
      <w:r w:rsidRPr="00F637F4">
        <w:rPr>
          <w:rFonts w:ascii="Verdana" w:hAnsi="Verdana" w:cs="Calibri"/>
          <w:i/>
          <w:iCs/>
          <w:sz w:val="16"/>
          <w:szCs w:val="16"/>
          <w:lang w:val="pl-PL"/>
        </w:rPr>
        <w:t xml:space="preserve">ykonawców w ramach konsorcjum/ spółki cywilnej, składający ofertę) </w:t>
      </w:r>
    </w:p>
    <w:p w14:paraId="390EA356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</w:p>
    <w:p w14:paraId="019CEAF2" w14:textId="77777777" w:rsidR="00F637F4" w:rsidRPr="00F637F4" w:rsidRDefault="00F637F4" w:rsidP="00F637F4">
      <w:pPr>
        <w:pStyle w:val="Akapitzlist"/>
        <w:ind w:left="284" w:hanging="284"/>
        <w:rPr>
          <w:rFonts w:ascii="Verdana" w:hAnsi="Verdana" w:cs="Calibri"/>
          <w:sz w:val="22"/>
          <w:szCs w:val="22"/>
          <w:lang w:val="pl-PL"/>
        </w:rPr>
      </w:pPr>
      <w:r w:rsidRPr="00F637F4">
        <w:rPr>
          <w:rFonts w:ascii="Verdana" w:hAnsi="Verdana" w:cs="Calibri"/>
          <w:sz w:val="22"/>
          <w:szCs w:val="22"/>
          <w:lang w:val="pl-PL"/>
        </w:rPr>
        <w:t xml:space="preserve">    wykona następujące roboty budowlane/usługi/dostawy* </w:t>
      </w:r>
      <w:r w:rsidRPr="00F637F4">
        <w:rPr>
          <w:rFonts w:ascii="Verdana" w:hAnsi="Verdana" w:cs="Calibri"/>
          <w:sz w:val="16"/>
          <w:szCs w:val="16"/>
          <w:lang w:val="pl-PL"/>
        </w:rPr>
        <w:t>(wskazać zakres)</w:t>
      </w:r>
      <w:r w:rsidRPr="00F637F4">
        <w:rPr>
          <w:rFonts w:ascii="Verdana" w:hAnsi="Verdana" w:cs="Calibri"/>
          <w:sz w:val="22"/>
          <w:szCs w:val="22"/>
          <w:lang w:val="pl-PL"/>
        </w:rPr>
        <w:t xml:space="preserve"> w ramach realizacji zamówienia:</w:t>
      </w:r>
    </w:p>
    <w:p w14:paraId="7BEDEB13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1)  ………………………………………….………………..</w:t>
      </w:r>
    </w:p>
    <w:p w14:paraId="75E2EFDA" w14:textId="154AE281" w:rsidR="00F637F4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2)  …………………………………………………………...</w:t>
      </w:r>
    </w:p>
    <w:p w14:paraId="59272C05" w14:textId="77777777" w:rsidR="00F637F4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</w:p>
    <w:p w14:paraId="3731AFDA" w14:textId="77777777" w:rsidR="00F637F4" w:rsidRPr="00A23332" w:rsidRDefault="00F637F4" w:rsidP="00F637F4">
      <w:pPr>
        <w:ind w:firstLine="284"/>
        <w:rPr>
          <w:rFonts w:ascii="Verdana" w:hAnsi="Verdana" w:cs="Calibri"/>
          <w:sz w:val="22"/>
          <w:szCs w:val="22"/>
        </w:rPr>
      </w:pPr>
    </w:p>
    <w:p w14:paraId="6E00727D" w14:textId="52EF52E7" w:rsidR="000452AC" w:rsidRPr="00F637F4" w:rsidRDefault="00F637F4" w:rsidP="00F637F4">
      <w:pPr>
        <w:spacing w:after="60"/>
        <w:jc w:val="both"/>
        <w:rPr>
          <w:rFonts w:ascii="Arial" w:hAnsi="Arial" w:cs="Arial"/>
          <w:sz w:val="16"/>
          <w:szCs w:val="16"/>
        </w:rPr>
      </w:pPr>
      <w:r w:rsidRPr="001F13BA">
        <w:rPr>
          <w:rFonts w:ascii="Arial" w:hAnsi="Arial" w:cs="Arial"/>
          <w:b/>
          <w:sz w:val="16"/>
          <w:szCs w:val="16"/>
        </w:rPr>
        <w:t>*</w:t>
      </w:r>
      <w:r w:rsidRPr="001F13BA">
        <w:rPr>
          <w:rFonts w:ascii="Arial" w:hAnsi="Arial" w:cs="Arial"/>
          <w:sz w:val="16"/>
          <w:szCs w:val="16"/>
        </w:rPr>
        <w:t xml:space="preserve"> UWAGA: </w:t>
      </w:r>
      <w:proofErr w:type="spellStart"/>
      <w:r w:rsidRPr="001F13BA">
        <w:rPr>
          <w:rFonts w:ascii="Arial" w:hAnsi="Arial" w:cs="Arial"/>
          <w:sz w:val="16"/>
          <w:szCs w:val="16"/>
        </w:rPr>
        <w:t>niepotrzebne</w:t>
      </w:r>
      <w:proofErr w:type="spellEnd"/>
      <w:r w:rsidRPr="001F13BA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1F13BA">
        <w:rPr>
          <w:rFonts w:ascii="Arial" w:hAnsi="Arial" w:cs="Arial"/>
          <w:sz w:val="16"/>
          <w:szCs w:val="16"/>
        </w:rPr>
        <w:t>skreślić</w:t>
      </w:r>
      <w:proofErr w:type="spellEnd"/>
    </w:p>
    <w:sectPr w:rsidR="000452AC" w:rsidRPr="00F637F4" w:rsidSect="00E805F1">
      <w:footerReference w:type="default" r:id="rId8"/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36EEF" w14:textId="77777777" w:rsidR="00C8400F" w:rsidRDefault="00C8400F" w:rsidP="00E36944">
      <w:r>
        <w:separator/>
      </w:r>
    </w:p>
  </w:endnote>
  <w:endnote w:type="continuationSeparator" w:id="0">
    <w:p w14:paraId="2DF004E4" w14:textId="77777777" w:rsidR="00C8400F" w:rsidRDefault="00C8400F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0893900"/>
      <w:docPartObj>
        <w:docPartGallery w:val="Page Numbers (Bottom of Page)"/>
        <w:docPartUnique/>
      </w:docPartObj>
    </w:sdtPr>
    <w:sdtEndPr/>
    <w:sdtContent>
      <w:p w14:paraId="2726505B" w14:textId="77777777" w:rsidR="00D83D5F" w:rsidRDefault="00371F05">
        <w:pPr>
          <w:pStyle w:val="Stopka"/>
          <w:jc w:val="right"/>
        </w:pPr>
        <w:r>
          <w:fldChar w:fldCharType="begin"/>
        </w:r>
        <w:r w:rsidR="00D83D5F">
          <w:instrText>PAGE   \* MERGEFORMAT</w:instrText>
        </w:r>
        <w:r>
          <w:fldChar w:fldCharType="separate"/>
        </w:r>
        <w:r w:rsidR="00374604" w:rsidRPr="00374604">
          <w:rPr>
            <w:noProof/>
            <w:lang w:val="pl-PL"/>
          </w:rPr>
          <w:t>1</w:t>
        </w:r>
        <w:r>
          <w:fldChar w:fldCharType="end"/>
        </w:r>
      </w:p>
    </w:sdtContent>
  </w:sdt>
  <w:p w14:paraId="03E56830" w14:textId="77777777" w:rsidR="00D83D5F" w:rsidRDefault="00D83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0C894" w14:textId="77777777" w:rsidR="00C8400F" w:rsidRDefault="00C8400F" w:rsidP="00E36944">
      <w:r>
        <w:separator/>
      </w:r>
    </w:p>
  </w:footnote>
  <w:footnote w:type="continuationSeparator" w:id="0">
    <w:p w14:paraId="05DDFF51" w14:textId="77777777" w:rsidR="00C8400F" w:rsidRDefault="00C8400F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336A9"/>
    <w:multiLevelType w:val="hybridMultilevel"/>
    <w:tmpl w:val="674EBBB8"/>
    <w:lvl w:ilvl="0" w:tplc="35D22C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662A9"/>
    <w:multiLevelType w:val="hybridMultilevel"/>
    <w:tmpl w:val="D9148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6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F0D2FC5"/>
    <w:multiLevelType w:val="hybridMultilevel"/>
    <w:tmpl w:val="E21266F0"/>
    <w:lvl w:ilvl="0" w:tplc="A398A1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8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1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2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4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260117">
    <w:abstractNumId w:val="1"/>
  </w:num>
  <w:num w:numId="2" w16cid:durableId="1495996241">
    <w:abstractNumId w:val="2"/>
  </w:num>
  <w:num w:numId="3" w16cid:durableId="240255856">
    <w:abstractNumId w:val="3"/>
  </w:num>
  <w:num w:numId="4" w16cid:durableId="37899269">
    <w:abstractNumId w:val="5"/>
  </w:num>
  <w:num w:numId="5" w16cid:durableId="847910423">
    <w:abstractNumId w:val="6"/>
  </w:num>
  <w:num w:numId="6" w16cid:durableId="1523397195">
    <w:abstractNumId w:val="7"/>
  </w:num>
  <w:num w:numId="7" w16cid:durableId="512381746">
    <w:abstractNumId w:val="8"/>
  </w:num>
  <w:num w:numId="8" w16cid:durableId="1975745270">
    <w:abstractNumId w:val="39"/>
  </w:num>
  <w:num w:numId="9" w16cid:durableId="1637565621">
    <w:abstractNumId w:val="43"/>
  </w:num>
  <w:num w:numId="10" w16cid:durableId="918366034">
    <w:abstractNumId w:val="12"/>
  </w:num>
  <w:num w:numId="11" w16cid:durableId="582111051">
    <w:abstractNumId w:val="46"/>
  </w:num>
  <w:num w:numId="12" w16cid:durableId="1654138183">
    <w:abstractNumId w:val="49"/>
  </w:num>
  <w:num w:numId="13" w16cid:durableId="704914190">
    <w:abstractNumId w:val="44"/>
  </w:num>
  <w:num w:numId="14" w16cid:durableId="1724983751">
    <w:abstractNumId w:val="40"/>
  </w:num>
  <w:num w:numId="15" w16cid:durableId="999429334">
    <w:abstractNumId w:val="35"/>
  </w:num>
  <w:num w:numId="16" w16cid:durableId="283117509">
    <w:abstractNumId w:val="45"/>
  </w:num>
  <w:num w:numId="17" w16cid:durableId="94979234">
    <w:abstractNumId w:val="19"/>
  </w:num>
  <w:num w:numId="18" w16cid:durableId="1197306554">
    <w:abstractNumId w:val="25"/>
  </w:num>
  <w:num w:numId="19" w16cid:durableId="494145977">
    <w:abstractNumId w:val="29"/>
  </w:num>
  <w:num w:numId="20" w16cid:durableId="1897620877">
    <w:abstractNumId w:val="31"/>
  </w:num>
  <w:num w:numId="21" w16cid:durableId="1141112840">
    <w:abstractNumId w:val="27"/>
  </w:num>
  <w:num w:numId="22" w16cid:durableId="1066104262">
    <w:abstractNumId w:val="30"/>
  </w:num>
  <w:num w:numId="23" w16cid:durableId="239216072">
    <w:abstractNumId w:val="33"/>
  </w:num>
  <w:num w:numId="24" w16cid:durableId="2062287540">
    <w:abstractNumId w:val="34"/>
  </w:num>
  <w:num w:numId="25" w16cid:durableId="636447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28693160">
    <w:abstractNumId w:val="20"/>
  </w:num>
  <w:num w:numId="27" w16cid:durableId="347027488">
    <w:abstractNumId w:val="10"/>
  </w:num>
  <w:num w:numId="28" w16cid:durableId="229585807">
    <w:abstractNumId w:val="17"/>
  </w:num>
  <w:num w:numId="29" w16cid:durableId="1394811942">
    <w:abstractNumId w:val="48"/>
  </w:num>
  <w:num w:numId="30" w16cid:durableId="789400970">
    <w:abstractNumId w:val="41"/>
  </w:num>
  <w:num w:numId="31" w16cid:durableId="1025600045">
    <w:abstractNumId w:val="32"/>
  </w:num>
  <w:num w:numId="32" w16cid:durableId="2064021821">
    <w:abstractNumId w:val="36"/>
  </w:num>
  <w:num w:numId="33" w16cid:durableId="110903737">
    <w:abstractNumId w:val="24"/>
  </w:num>
  <w:num w:numId="34" w16cid:durableId="825783111">
    <w:abstractNumId w:val="18"/>
  </w:num>
  <w:num w:numId="35" w16cid:durableId="887303681">
    <w:abstractNumId w:val="26"/>
  </w:num>
  <w:num w:numId="36" w16cid:durableId="1978803945">
    <w:abstractNumId w:val="38"/>
  </w:num>
  <w:num w:numId="37" w16cid:durableId="1171287252">
    <w:abstractNumId w:val="21"/>
  </w:num>
  <w:num w:numId="38" w16cid:durableId="1315446935">
    <w:abstractNumId w:val="22"/>
  </w:num>
  <w:num w:numId="39" w16cid:durableId="2014648081">
    <w:abstractNumId w:val="11"/>
  </w:num>
  <w:num w:numId="40" w16cid:durableId="906912470">
    <w:abstractNumId w:val="14"/>
  </w:num>
  <w:num w:numId="41" w16cid:durableId="4072654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7233172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B3B"/>
    <w:rsid w:val="00051A5E"/>
    <w:rsid w:val="00052561"/>
    <w:rsid w:val="00054904"/>
    <w:rsid w:val="0005741D"/>
    <w:rsid w:val="00060EA6"/>
    <w:rsid w:val="00062CAE"/>
    <w:rsid w:val="0006301E"/>
    <w:rsid w:val="000652C2"/>
    <w:rsid w:val="00074ECA"/>
    <w:rsid w:val="000755F2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7607"/>
    <w:rsid w:val="000A1838"/>
    <w:rsid w:val="000A33BE"/>
    <w:rsid w:val="000A3693"/>
    <w:rsid w:val="000A48BB"/>
    <w:rsid w:val="000A7309"/>
    <w:rsid w:val="000A7900"/>
    <w:rsid w:val="000B11E1"/>
    <w:rsid w:val="000B33CD"/>
    <w:rsid w:val="000B3926"/>
    <w:rsid w:val="000B5FB5"/>
    <w:rsid w:val="000C1AAA"/>
    <w:rsid w:val="000D2CE0"/>
    <w:rsid w:val="000D6958"/>
    <w:rsid w:val="000E10DF"/>
    <w:rsid w:val="000E20CA"/>
    <w:rsid w:val="000E52A3"/>
    <w:rsid w:val="000E7433"/>
    <w:rsid w:val="000F02A2"/>
    <w:rsid w:val="000F2133"/>
    <w:rsid w:val="000F529D"/>
    <w:rsid w:val="000F7DEB"/>
    <w:rsid w:val="00105C9E"/>
    <w:rsid w:val="00107A14"/>
    <w:rsid w:val="00107DB9"/>
    <w:rsid w:val="00110DD8"/>
    <w:rsid w:val="00121086"/>
    <w:rsid w:val="001344D6"/>
    <w:rsid w:val="00135A2D"/>
    <w:rsid w:val="00136D4A"/>
    <w:rsid w:val="00137D29"/>
    <w:rsid w:val="001447F4"/>
    <w:rsid w:val="00147D19"/>
    <w:rsid w:val="00150252"/>
    <w:rsid w:val="00150934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3F83"/>
    <w:rsid w:val="001951AF"/>
    <w:rsid w:val="0019697E"/>
    <w:rsid w:val="0019777B"/>
    <w:rsid w:val="001A008A"/>
    <w:rsid w:val="001A06D7"/>
    <w:rsid w:val="001A76E6"/>
    <w:rsid w:val="001B2E4D"/>
    <w:rsid w:val="001B49F7"/>
    <w:rsid w:val="001B7C16"/>
    <w:rsid w:val="001C4EB0"/>
    <w:rsid w:val="001D065C"/>
    <w:rsid w:val="001D1551"/>
    <w:rsid w:val="001D56C5"/>
    <w:rsid w:val="001D5F9A"/>
    <w:rsid w:val="001D7B63"/>
    <w:rsid w:val="001E0CDA"/>
    <w:rsid w:val="001E5B2C"/>
    <w:rsid w:val="001E77B7"/>
    <w:rsid w:val="001F287E"/>
    <w:rsid w:val="001F3F8F"/>
    <w:rsid w:val="00203B81"/>
    <w:rsid w:val="00207942"/>
    <w:rsid w:val="0021142E"/>
    <w:rsid w:val="00213E24"/>
    <w:rsid w:val="00214AE3"/>
    <w:rsid w:val="00216DD4"/>
    <w:rsid w:val="00224054"/>
    <w:rsid w:val="00225C2E"/>
    <w:rsid w:val="002323D4"/>
    <w:rsid w:val="0023638D"/>
    <w:rsid w:val="00253392"/>
    <w:rsid w:val="00260FEF"/>
    <w:rsid w:val="00263753"/>
    <w:rsid w:val="00267A6E"/>
    <w:rsid w:val="002706A6"/>
    <w:rsid w:val="00273B56"/>
    <w:rsid w:val="00274E43"/>
    <w:rsid w:val="0027737C"/>
    <w:rsid w:val="0028089A"/>
    <w:rsid w:val="00286875"/>
    <w:rsid w:val="00286E31"/>
    <w:rsid w:val="0029014B"/>
    <w:rsid w:val="0029025D"/>
    <w:rsid w:val="002917DE"/>
    <w:rsid w:val="00297B5E"/>
    <w:rsid w:val="002A18AB"/>
    <w:rsid w:val="002A3CA9"/>
    <w:rsid w:val="002B19AA"/>
    <w:rsid w:val="002C7A45"/>
    <w:rsid w:val="002C7C3A"/>
    <w:rsid w:val="002D6C27"/>
    <w:rsid w:val="002D6CDA"/>
    <w:rsid w:val="002D7F4D"/>
    <w:rsid w:val="002E381E"/>
    <w:rsid w:val="002E49AB"/>
    <w:rsid w:val="002F05C8"/>
    <w:rsid w:val="002F10F5"/>
    <w:rsid w:val="002F551C"/>
    <w:rsid w:val="002F6B49"/>
    <w:rsid w:val="003100E1"/>
    <w:rsid w:val="00313BB0"/>
    <w:rsid w:val="00316FE7"/>
    <w:rsid w:val="003208E9"/>
    <w:rsid w:val="00320FFE"/>
    <w:rsid w:val="003315B5"/>
    <w:rsid w:val="00332DDD"/>
    <w:rsid w:val="00337662"/>
    <w:rsid w:val="00340FD2"/>
    <w:rsid w:val="003442A6"/>
    <w:rsid w:val="003457C8"/>
    <w:rsid w:val="003459CB"/>
    <w:rsid w:val="00357EDF"/>
    <w:rsid w:val="003608AE"/>
    <w:rsid w:val="0036279F"/>
    <w:rsid w:val="00363EBB"/>
    <w:rsid w:val="0036612C"/>
    <w:rsid w:val="0037010F"/>
    <w:rsid w:val="00371F05"/>
    <w:rsid w:val="00372064"/>
    <w:rsid w:val="00374604"/>
    <w:rsid w:val="00385E80"/>
    <w:rsid w:val="003901C9"/>
    <w:rsid w:val="00390E26"/>
    <w:rsid w:val="00391189"/>
    <w:rsid w:val="00391B2A"/>
    <w:rsid w:val="00393E01"/>
    <w:rsid w:val="0039502A"/>
    <w:rsid w:val="00395579"/>
    <w:rsid w:val="003A12AB"/>
    <w:rsid w:val="003A51EA"/>
    <w:rsid w:val="003B2DB8"/>
    <w:rsid w:val="003C0297"/>
    <w:rsid w:val="003C4229"/>
    <w:rsid w:val="003C5A20"/>
    <w:rsid w:val="003D1309"/>
    <w:rsid w:val="003D201C"/>
    <w:rsid w:val="003D5C0E"/>
    <w:rsid w:val="003D6953"/>
    <w:rsid w:val="003D753A"/>
    <w:rsid w:val="003E5BE1"/>
    <w:rsid w:val="00407F19"/>
    <w:rsid w:val="00411B5B"/>
    <w:rsid w:val="00412254"/>
    <w:rsid w:val="004140CE"/>
    <w:rsid w:val="004157BB"/>
    <w:rsid w:val="00421B4F"/>
    <w:rsid w:val="00433AB1"/>
    <w:rsid w:val="00435574"/>
    <w:rsid w:val="00436F6F"/>
    <w:rsid w:val="00442D3F"/>
    <w:rsid w:val="00443716"/>
    <w:rsid w:val="004517B0"/>
    <w:rsid w:val="00457570"/>
    <w:rsid w:val="00470C27"/>
    <w:rsid w:val="00473B8D"/>
    <w:rsid w:val="00476B79"/>
    <w:rsid w:val="00482CD6"/>
    <w:rsid w:val="00483F5E"/>
    <w:rsid w:val="004911DD"/>
    <w:rsid w:val="0049367F"/>
    <w:rsid w:val="00493F7C"/>
    <w:rsid w:val="004945CB"/>
    <w:rsid w:val="0049555E"/>
    <w:rsid w:val="00497334"/>
    <w:rsid w:val="004B14EF"/>
    <w:rsid w:val="004B2D7A"/>
    <w:rsid w:val="004B31B1"/>
    <w:rsid w:val="004B3F90"/>
    <w:rsid w:val="004D2A62"/>
    <w:rsid w:val="004D6B23"/>
    <w:rsid w:val="004E0210"/>
    <w:rsid w:val="004E35C6"/>
    <w:rsid w:val="004E47AF"/>
    <w:rsid w:val="004F3B88"/>
    <w:rsid w:val="004F4C57"/>
    <w:rsid w:val="00503591"/>
    <w:rsid w:val="00505A83"/>
    <w:rsid w:val="00515889"/>
    <w:rsid w:val="00516B5C"/>
    <w:rsid w:val="0052314E"/>
    <w:rsid w:val="00523E11"/>
    <w:rsid w:val="00527799"/>
    <w:rsid w:val="00535BB2"/>
    <w:rsid w:val="00543D5A"/>
    <w:rsid w:val="005458B7"/>
    <w:rsid w:val="005467B4"/>
    <w:rsid w:val="0055058A"/>
    <w:rsid w:val="00562B5B"/>
    <w:rsid w:val="005658A8"/>
    <w:rsid w:val="00567700"/>
    <w:rsid w:val="005716C5"/>
    <w:rsid w:val="005736D1"/>
    <w:rsid w:val="0057524E"/>
    <w:rsid w:val="005764CB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6F99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2B1D"/>
    <w:rsid w:val="00605400"/>
    <w:rsid w:val="0060604B"/>
    <w:rsid w:val="00610B32"/>
    <w:rsid w:val="00611BEC"/>
    <w:rsid w:val="0061595B"/>
    <w:rsid w:val="00625998"/>
    <w:rsid w:val="00627982"/>
    <w:rsid w:val="0063340C"/>
    <w:rsid w:val="00635860"/>
    <w:rsid w:val="00636EBA"/>
    <w:rsid w:val="00640786"/>
    <w:rsid w:val="00640981"/>
    <w:rsid w:val="006429D4"/>
    <w:rsid w:val="00642A56"/>
    <w:rsid w:val="00643D07"/>
    <w:rsid w:val="006452CE"/>
    <w:rsid w:val="00650513"/>
    <w:rsid w:val="00653F92"/>
    <w:rsid w:val="0065697D"/>
    <w:rsid w:val="00663759"/>
    <w:rsid w:val="006667F5"/>
    <w:rsid w:val="00667818"/>
    <w:rsid w:val="00670304"/>
    <w:rsid w:val="006765B7"/>
    <w:rsid w:val="0068057B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ABD"/>
    <w:rsid w:val="006C7B29"/>
    <w:rsid w:val="006D0437"/>
    <w:rsid w:val="006D1E69"/>
    <w:rsid w:val="006D25E9"/>
    <w:rsid w:val="006D4BDE"/>
    <w:rsid w:val="006D5F7F"/>
    <w:rsid w:val="006E43EF"/>
    <w:rsid w:val="006E4DA5"/>
    <w:rsid w:val="006E5183"/>
    <w:rsid w:val="006E5226"/>
    <w:rsid w:val="006E7DEC"/>
    <w:rsid w:val="006F6E53"/>
    <w:rsid w:val="00703FAB"/>
    <w:rsid w:val="00705F41"/>
    <w:rsid w:val="00707372"/>
    <w:rsid w:val="00707EC7"/>
    <w:rsid w:val="00714C05"/>
    <w:rsid w:val="00714CBF"/>
    <w:rsid w:val="00716504"/>
    <w:rsid w:val="00726F4A"/>
    <w:rsid w:val="00734953"/>
    <w:rsid w:val="0073544E"/>
    <w:rsid w:val="00735566"/>
    <w:rsid w:val="007362B7"/>
    <w:rsid w:val="00737ACC"/>
    <w:rsid w:val="007405DE"/>
    <w:rsid w:val="0074187C"/>
    <w:rsid w:val="007419D4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471"/>
    <w:rsid w:val="00783450"/>
    <w:rsid w:val="00786E47"/>
    <w:rsid w:val="00787AC5"/>
    <w:rsid w:val="00791320"/>
    <w:rsid w:val="00797F69"/>
    <w:rsid w:val="007A1527"/>
    <w:rsid w:val="007A3328"/>
    <w:rsid w:val="007A3BE1"/>
    <w:rsid w:val="007A705D"/>
    <w:rsid w:val="007A7D45"/>
    <w:rsid w:val="007B15C6"/>
    <w:rsid w:val="007B28BA"/>
    <w:rsid w:val="007C4720"/>
    <w:rsid w:val="007C47D4"/>
    <w:rsid w:val="007C7090"/>
    <w:rsid w:val="007C7F12"/>
    <w:rsid w:val="007D014D"/>
    <w:rsid w:val="007D1EDC"/>
    <w:rsid w:val="007D47A5"/>
    <w:rsid w:val="007E508D"/>
    <w:rsid w:val="007E5C19"/>
    <w:rsid w:val="007F1EF3"/>
    <w:rsid w:val="007F2BCA"/>
    <w:rsid w:val="00810FA4"/>
    <w:rsid w:val="00811098"/>
    <w:rsid w:val="00815772"/>
    <w:rsid w:val="00816FF0"/>
    <w:rsid w:val="00821C95"/>
    <w:rsid w:val="00827724"/>
    <w:rsid w:val="008362E3"/>
    <w:rsid w:val="00837A2E"/>
    <w:rsid w:val="00841763"/>
    <w:rsid w:val="0084259A"/>
    <w:rsid w:val="00850A6D"/>
    <w:rsid w:val="008539C9"/>
    <w:rsid w:val="00857275"/>
    <w:rsid w:val="008574DF"/>
    <w:rsid w:val="0086469A"/>
    <w:rsid w:val="00866679"/>
    <w:rsid w:val="008679F4"/>
    <w:rsid w:val="0087014A"/>
    <w:rsid w:val="00875EE0"/>
    <w:rsid w:val="00881263"/>
    <w:rsid w:val="00881B85"/>
    <w:rsid w:val="0088252A"/>
    <w:rsid w:val="008911A4"/>
    <w:rsid w:val="00894F2A"/>
    <w:rsid w:val="008973BA"/>
    <w:rsid w:val="008A2231"/>
    <w:rsid w:val="008A59B6"/>
    <w:rsid w:val="008A68DB"/>
    <w:rsid w:val="008B336F"/>
    <w:rsid w:val="008B7838"/>
    <w:rsid w:val="008D6240"/>
    <w:rsid w:val="008E4ED7"/>
    <w:rsid w:val="008F17CB"/>
    <w:rsid w:val="008F1AAA"/>
    <w:rsid w:val="008F236A"/>
    <w:rsid w:val="0090422C"/>
    <w:rsid w:val="00904708"/>
    <w:rsid w:val="009058C7"/>
    <w:rsid w:val="0091150F"/>
    <w:rsid w:val="00922C7A"/>
    <w:rsid w:val="00926359"/>
    <w:rsid w:val="00930A00"/>
    <w:rsid w:val="009325E1"/>
    <w:rsid w:val="009339D1"/>
    <w:rsid w:val="00941CE7"/>
    <w:rsid w:val="009450DD"/>
    <w:rsid w:val="00945580"/>
    <w:rsid w:val="009471EC"/>
    <w:rsid w:val="00951257"/>
    <w:rsid w:val="00961A4D"/>
    <w:rsid w:val="009635BF"/>
    <w:rsid w:val="00966028"/>
    <w:rsid w:val="0096748A"/>
    <w:rsid w:val="009709CE"/>
    <w:rsid w:val="00970E7E"/>
    <w:rsid w:val="00971F3E"/>
    <w:rsid w:val="00972849"/>
    <w:rsid w:val="009737C2"/>
    <w:rsid w:val="00974F4B"/>
    <w:rsid w:val="009754ED"/>
    <w:rsid w:val="00975D9C"/>
    <w:rsid w:val="009773EF"/>
    <w:rsid w:val="00982ECA"/>
    <w:rsid w:val="00984812"/>
    <w:rsid w:val="0099056D"/>
    <w:rsid w:val="009922DE"/>
    <w:rsid w:val="0099318B"/>
    <w:rsid w:val="00997847"/>
    <w:rsid w:val="009A2690"/>
    <w:rsid w:val="009A6C28"/>
    <w:rsid w:val="009A7447"/>
    <w:rsid w:val="009B4B84"/>
    <w:rsid w:val="009D088F"/>
    <w:rsid w:val="009D16D4"/>
    <w:rsid w:val="009E0872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46D4"/>
    <w:rsid w:val="00A14F39"/>
    <w:rsid w:val="00A15B18"/>
    <w:rsid w:val="00A162D0"/>
    <w:rsid w:val="00A22EC2"/>
    <w:rsid w:val="00A230AE"/>
    <w:rsid w:val="00A23A03"/>
    <w:rsid w:val="00A27CCC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240C"/>
    <w:rsid w:val="00A7242F"/>
    <w:rsid w:val="00A75616"/>
    <w:rsid w:val="00A80E21"/>
    <w:rsid w:val="00A932B6"/>
    <w:rsid w:val="00A93358"/>
    <w:rsid w:val="00A97A42"/>
    <w:rsid w:val="00AA09BB"/>
    <w:rsid w:val="00AA14FD"/>
    <w:rsid w:val="00AA1A4F"/>
    <w:rsid w:val="00AA328A"/>
    <w:rsid w:val="00AB62EA"/>
    <w:rsid w:val="00AD414D"/>
    <w:rsid w:val="00AD4CA5"/>
    <w:rsid w:val="00AD76E9"/>
    <w:rsid w:val="00AD7DB5"/>
    <w:rsid w:val="00AE678E"/>
    <w:rsid w:val="00AE79AF"/>
    <w:rsid w:val="00AF1064"/>
    <w:rsid w:val="00B04405"/>
    <w:rsid w:val="00B0613C"/>
    <w:rsid w:val="00B076BA"/>
    <w:rsid w:val="00B10E0E"/>
    <w:rsid w:val="00B11267"/>
    <w:rsid w:val="00B160D3"/>
    <w:rsid w:val="00B22DB1"/>
    <w:rsid w:val="00B230FA"/>
    <w:rsid w:val="00B34421"/>
    <w:rsid w:val="00B34973"/>
    <w:rsid w:val="00B354EF"/>
    <w:rsid w:val="00B3741D"/>
    <w:rsid w:val="00B4374F"/>
    <w:rsid w:val="00B43D92"/>
    <w:rsid w:val="00B57527"/>
    <w:rsid w:val="00B65617"/>
    <w:rsid w:val="00B66D4D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2A76"/>
    <w:rsid w:val="00B94E1C"/>
    <w:rsid w:val="00B975EA"/>
    <w:rsid w:val="00B9760B"/>
    <w:rsid w:val="00BA3F51"/>
    <w:rsid w:val="00BA5F09"/>
    <w:rsid w:val="00BB2F8B"/>
    <w:rsid w:val="00BC0000"/>
    <w:rsid w:val="00BC3C63"/>
    <w:rsid w:val="00BC636C"/>
    <w:rsid w:val="00BD1157"/>
    <w:rsid w:val="00BD1E0F"/>
    <w:rsid w:val="00BD3115"/>
    <w:rsid w:val="00BD36B7"/>
    <w:rsid w:val="00BD7CDF"/>
    <w:rsid w:val="00BE049E"/>
    <w:rsid w:val="00BE0AA1"/>
    <w:rsid w:val="00BE5B1D"/>
    <w:rsid w:val="00BE731F"/>
    <w:rsid w:val="00BF1858"/>
    <w:rsid w:val="00BF2D57"/>
    <w:rsid w:val="00BF6DA9"/>
    <w:rsid w:val="00C01F85"/>
    <w:rsid w:val="00C037C9"/>
    <w:rsid w:val="00C06774"/>
    <w:rsid w:val="00C06C30"/>
    <w:rsid w:val="00C102C0"/>
    <w:rsid w:val="00C12553"/>
    <w:rsid w:val="00C17298"/>
    <w:rsid w:val="00C23FE5"/>
    <w:rsid w:val="00C27561"/>
    <w:rsid w:val="00C344AA"/>
    <w:rsid w:val="00C3586E"/>
    <w:rsid w:val="00C51E2C"/>
    <w:rsid w:val="00C55E7B"/>
    <w:rsid w:val="00C56881"/>
    <w:rsid w:val="00C56BAD"/>
    <w:rsid w:val="00C62024"/>
    <w:rsid w:val="00C646DB"/>
    <w:rsid w:val="00C666AF"/>
    <w:rsid w:val="00C71CD3"/>
    <w:rsid w:val="00C802D6"/>
    <w:rsid w:val="00C806D9"/>
    <w:rsid w:val="00C8400F"/>
    <w:rsid w:val="00C95898"/>
    <w:rsid w:val="00C95D30"/>
    <w:rsid w:val="00C972C1"/>
    <w:rsid w:val="00CA373E"/>
    <w:rsid w:val="00CA476A"/>
    <w:rsid w:val="00CC3573"/>
    <w:rsid w:val="00CC4F24"/>
    <w:rsid w:val="00CC5E52"/>
    <w:rsid w:val="00CD7E76"/>
    <w:rsid w:val="00CE09C8"/>
    <w:rsid w:val="00CE1112"/>
    <w:rsid w:val="00CE41BC"/>
    <w:rsid w:val="00CE5953"/>
    <w:rsid w:val="00CF1007"/>
    <w:rsid w:val="00D023A1"/>
    <w:rsid w:val="00D141D8"/>
    <w:rsid w:val="00D149F2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72A6"/>
    <w:rsid w:val="00D409C0"/>
    <w:rsid w:val="00D42AD3"/>
    <w:rsid w:val="00D475F2"/>
    <w:rsid w:val="00D51C23"/>
    <w:rsid w:val="00D61FBA"/>
    <w:rsid w:val="00D63FE6"/>
    <w:rsid w:val="00D65066"/>
    <w:rsid w:val="00D66149"/>
    <w:rsid w:val="00D6696D"/>
    <w:rsid w:val="00D72B69"/>
    <w:rsid w:val="00D83D5F"/>
    <w:rsid w:val="00D865FE"/>
    <w:rsid w:val="00D90672"/>
    <w:rsid w:val="00D96435"/>
    <w:rsid w:val="00DA07FC"/>
    <w:rsid w:val="00DA1A16"/>
    <w:rsid w:val="00DA1E07"/>
    <w:rsid w:val="00DA468D"/>
    <w:rsid w:val="00DA6A6A"/>
    <w:rsid w:val="00DA76FE"/>
    <w:rsid w:val="00DB3FE8"/>
    <w:rsid w:val="00DB5664"/>
    <w:rsid w:val="00DC326A"/>
    <w:rsid w:val="00DC53A1"/>
    <w:rsid w:val="00DD3993"/>
    <w:rsid w:val="00DD3EE7"/>
    <w:rsid w:val="00DE7D53"/>
    <w:rsid w:val="00E02998"/>
    <w:rsid w:val="00E0632D"/>
    <w:rsid w:val="00E1123B"/>
    <w:rsid w:val="00E12B01"/>
    <w:rsid w:val="00E1328C"/>
    <w:rsid w:val="00E150B2"/>
    <w:rsid w:val="00E20D44"/>
    <w:rsid w:val="00E268A7"/>
    <w:rsid w:val="00E27338"/>
    <w:rsid w:val="00E33A67"/>
    <w:rsid w:val="00E36944"/>
    <w:rsid w:val="00E44560"/>
    <w:rsid w:val="00E45821"/>
    <w:rsid w:val="00E50DD5"/>
    <w:rsid w:val="00E51330"/>
    <w:rsid w:val="00E5371F"/>
    <w:rsid w:val="00E63577"/>
    <w:rsid w:val="00E65E4A"/>
    <w:rsid w:val="00E726D3"/>
    <w:rsid w:val="00E73636"/>
    <w:rsid w:val="00E805F1"/>
    <w:rsid w:val="00E83732"/>
    <w:rsid w:val="00E9109C"/>
    <w:rsid w:val="00E91E36"/>
    <w:rsid w:val="00E954AE"/>
    <w:rsid w:val="00E97761"/>
    <w:rsid w:val="00EA038B"/>
    <w:rsid w:val="00EA4934"/>
    <w:rsid w:val="00EB06A9"/>
    <w:rsid w:val="00EB23F2"/>
    <w:rsid w:val="00EB35A9"/>
    <w:rsid w:val="00EB5295"/>
    <w:rsid w:val="00EB5C01"/>
    <w:rsid w:val="00EB7779"/>
    <w:rsid w:val="00EC27A4"/>
    <w:rsid w:val="00EC43D0"/>
    <w:rsid w:val="00ED6A41"/>
    <w:rsid w:val="00EE4715"/>
    <w:rsid w:val="00EE48E3"/>
    <w:rsid w:val="00EE4B7A"/>
    <w:rsid w:val="00F0105D"/>
    <w:rsid w:val="00F02C9B"/>
    <w:rsid w:val="00F05A84"/>
    <w:rsid w:val="00F06877"/>
    <w:rsid w:val="00F07522"/>
    <w:rsid w:val="00F149CB"/>
    <w:rsid w:val="00F173A8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7A4A"/>
    <w:rsid w:val="00F637F4"/>
    <w:rsid w:val="00F7103A"/>
    <w:rsid w:val="00F71F95"/>
    <w:rsid w:val="00F7259B"/>
    <w:rsid w:val="00F73276"/>
    <w:rsid w:val="00F73943"/>
    <w:rsid w:val="00F80D94"/>
    <w:rsid w:val="00F84AC5"/>
    <w:rsid w:val="00F90AF6"/>
    <w:rsid w:val="00F92ADC"/>
    <w:rsid w:val="00F92B96"/>
    <w:rsid w:val="00F93EB8"/>
    <w:rsid w:val="00FA4F9D"/>
    <w:rsid w:val="00FA5A43"/>
    <w:rsid w:val="00FA5AE2"/>
    <w:rsid w:val="00FA78C1"/>
    <w:rsid w:val="00FB0E38"/>
    <w:rsid w:val="00FB721A"/>
    <w:rsid w:val="00FC4C1D"/>
    <w:rsid w:val="00FD358A"/>
    <w:rsid w:val="00FD3EBB"/>
    <w:rsid w:val="00FE0089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0A5AA"/>
  <w15:docId w15:val="{7C99173A-F3FB-4B61-BFB4-C918739E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CCC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CCC"/>
    <w:pPr>
      <w:widowControl w:val="0"/>
      <w:suppressAutoHyphens/>
    </w:pPr>
    <w:rPr>
      <w:rFonts w:eastAsia="Lucida Sans Unicode" w:cs="Tahoma"/>
      <w:b/>
      <w:bCs/>
      <w:color w:val="000000"/>
      <w:kern w:val="1"/>
      <w:lang w:val="en-US" w:eastAsia="en-US" w:bidi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CCC"/>
    <w:rPr>
      <w:rFonts w:ascii="Times New Roman" w:eastAsia="Lucida Sans Unicode" w:hAnsi="Times New Roman" w:cs="Tahoma"/>
      <w:b/>
      <w:bCs/>
      <w:color w:val="000000"/>
      <w:kern w:val="1"/>
      <w:lang w:val="en-US" w:eastAsia="en-US" w:bidi="en-US"/>
    </w:rPr>
  </w:style>
  <w:style w:type="paragraph" w:customStyle="1" w:styleId="ARTartustawynprozporzdzenia">
    <w:name w:val="ART(§) – art. ustawy (§ np. rozporządzenia)"/>
    <w:uiPriority w:val="11"/>
    <w:qFormat/>
    <w:rsid w:val="00F637F4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F637F4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C08F-7F58-43F1-918C-C6A33187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Kłos</dc:creator>
  <cp:lastModifiedBy>Agnieszka Janik</cp:lastModifiedBy>
  <cp:revision>11</cp:revision>
  <cp:lastPrinted>2022-03-18T10:46:00Z</cp:lastPrinted>
  <dcterms:created xsi:type="dcterms:W3CDTF">2024-10-07T09:01:00Z</dcterms:created>
  <dcterms:modified xsi:type="dcterms:W3CDTF">2025-10-06T10:23:00Z</dcterms:modified>
</cp:coreProperties>
</file>